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-314325</wp:posOffset>
                </wp:positionV>
                <wp:extent cx="5781675" cy="737235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附件2：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after="0" w:afterLines="50" w:line="600" w:lineRule="auto"/>
                              <w:jc w:val="center"/>
                              <w:textAlignment w:val="auto"/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健康体检受检者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新冠肺炎</w:t>
                            </w:r>
                            <w: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流行病学调查承诺书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after="0" w:afterLines="50" w:line="600" w:lineRule="auto"/>
                              <w:jc w:val="center"/>
                              <w:textAlignment w:val="auto"/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4pt;margin-top:-24.75pt;height:58.05pt;width:455.25pt;z-index:251658240;mso-width-relative:page;mso-height-relative:page;" filled="f" stroked="f" coordsize="21600,21600" o:gfxdata="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MQncltgAAAAJAQAADwAAAAAAAAABACAAAAAiAAAAZHJzL2Rvd25yZXYueG1sUEsB&#10;AhQAFAAAAAgAh07iQAqXWRa8AQAAZQ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3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firstLine="0" w:firstLineChars="0"/>
                        <w:jc w:val="left"/>
                        <w:textAlignment w:val="auto"/>
                        <w:rPr>
                          <w:rFonts w:hint="eastAsia" w:ascii="仿宋_GB2312" w:hAnsi="仿宋_GB2312" w:eastAsia="仿宋_GB2312" w:cs="仿宋_GB2312"/>
                          <w:b w:val="0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/>
                          <w:sz w:val="18"/>
                          <w:szCs w:val="18"/>
                          <w:lang w:val="en-US" w:eastAsia="zh-CN"/>
                        </w:rPr>
                        <w:t>附件2：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after="0" w:afterLines="50" w:line="600" w:lineRule="auto"/>
                        <w:jc w:val="center"/>
                        <w:textAlignment w:val="auto"/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健康体检受检者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新冠肺炎</w:t>
                      </w:r>
                      <w: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流行病学调查承诺书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after="0" w:afterLines="50" w:line="600" w:lineRule="auto"/>
                        <w:jc w:val="center"/>
                        <w:textAlignment w:val="auto"/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  <w:sectPr>
          <w:type w:val="continuous"/>
          <w:pgSz w:w="11910" w:h="16840"/>
          <w:pgMar w:top="1540" w:right="1220" w:bottom="280" w:left="1580" w:header="720" w:footer="720" w:gutter="0"/>
          <w:cols w:equalWidth="0" w:num="2">
            <w:col w:w="1102" w:space="40"/>
            <w:col w:w="7968"/>
          </w:cols>
        </w:sectPr>
      </w:pPr>
    </w:p>
    <w:p>
      <w:pPr>
        <w:pStyle w:val="2"/>
        <w:keepNext w:val="0"/>
        <w:keepLines w:val="0"/>
        <w:pageBreakBefore w:val="0"/>
        <w:widowControl w:val="0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19" w:right="691"/>
        <w:textAlignment w:val="auto"/>
        <w:rPr>
          <w:spacing w:val="-18"/>
          <w:w w:val="105"/>
        </w:rPr>
      </w:pPr>
      <w:r>
        <w:rPr>
          <w:w w:val="105"/>
        </w:rPr>
        <w:t>姓名：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性别：</w:t>
      </w:r>
      <w:r>
        <w:rPr>
          <w:w w:val="105"/>
          <w:sz w:val="36"/>
          <w:szCs w:val="36"/>
        </w:rPr>
        <w:t>□</w:t>
      </w:r>
      <w:r>
        <w:rPr>
          <w:w w:val="105"/>
        </w:rPr>
        <w:t xml:space="preserve">男 </w:t>
      </w:r>
      <w:r>
        <w:rPr>
          <w:spacing w:val="3"/>
          <w:w w:val="105"/>
        </w:rPr>
        <w:t xml:space="preserve"> </w:t>
      </w:r>
      <w:r>
        <w:rPr>
          <w:w w:val="105"/>
          <w:sz w:val="36"/>
          <w:szCs w:val="36"/>
        </w:rPr>
        <w:t>□</w:t>
      </w:r>
      <w:r>
        <w:rPr>
          <w:w w:val="105"/>
        </w:rPr>
        <w:t>女</w:t>
      </w:r>
      <w:r>
        <w:rPr>
          <w:w w:val="105"/>
        </w:rPr>
        <w:tab/>
      </w:r>
      <w:r>
        <w:rPr>
          <w:w w:val="105"/>
        </w:rPr>
        <w:t>出生年月：</w:t>
      </w:r>
      <w:r>
        <w:rPr>
          <w:w w:val="105"/>
          <w:u w:val="single"/>
        </w:rPr>
        <w:t xml:space="preserve"> </w:t>
      </w:r>
      <w:r>
        <w:rPr>
          <w:rFonts w:hint="eastAsia"/>
          <w:w w:val="105"/>
          <w:u w:val="single"/>
          <w:lang w:val="en-US" w:eastAsia="zh-CN"/>
        </w:rPr>
        <w:t xml:space="preserve">      </w:t>
      </w:r>
      <w:r>
        <w:rPr>
          <w:w w:val="105"/>
          <w:u w:val="single"/>
        </w:rPr>
        <w:tab/>
      </w:r>
      <w:r>
        <w:rPr>
          <w:w w:val="105"/>
        </w:rPr>
        <w:t>年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月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spacing w:val="-18"/>
          <w:w w:val="105"/>
        </w:rPr>
        <w:t>日</w:t>
      </w:r>
    </w:p>
    <w:p>
      <w:pPr>
        <w:pStyle w:val="3"/>
      </w:pPr>
    </w:p>
    <w:p>
      <w:pPr>
        <w:pStyle w:val="2"/>
        <w:keepNext w:val="0"/>
        <w:keepLines w:val="0"/>
        <w:pageBreakBefore w:val="0"/>
        <w:widowControl w:val="0"/>
        <w:tabs>
          <w:tab w:val="left" w:pos="2509"/>
          <w:tab w:val="left" w:pos="4677"/>
          <w:tab w:val="left" w:pos="5160"/>
          <w:tab w:val="left" w:pos="6485"/>
          <w:tab w:val="left" w:pos="7327"/>
          <w:tab w:val="left" w:pos="8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19" w:right="691"/>
        <w:textAlignment w:val="auto"/>
        <w:rPr>
          <w:rFonts w:ascii="Times New Roman" w:hAnsi="Times New Roman" w:eastAsia="Times New Roman"/>
          <w:b w:val="0"/>
          <w:bCs w:val="0"/>
          <w:u w:val="single"/>
        </w:rPr>
      </w:pPr>
      <w:r>
        <w:t>身份证号：</w:t>
      </w:r>
      <w:r>
        <w:rPr>
          <w:rFonts w:ascii="Times New Roman" w:hAnsi="Times New Roman" w:eastAsia="Times New Roman"/>
          <w:b w:val="0"/>
          <w:bCs w:val="0"/>
          <w:u w:val="single"/>
        </w:rPr>
        <w:t xml:space="preserve"> </w:t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  <w:r>
        <w:rPr>
          <w:rFonts w:ascii="Times New Roman" w:hAnsi="Times New Roman" w:eastAsia="Times New Roman"/>
          <w:b w:val="0"/>
          <w:bCs w:val="0"/>
          <w:u w:val="single"/>
        </w:rPr>
        <w:tab/>
      </w:r>
      <w:r>
        <w:rPr>
          <w:rFonts w:hint="eastAsia" w:ascii="Times New Roman" w:hAnsi="Times New Roman" w:eastAsia="宋体"/>
          <w:b w:val="0"/>
          <w:bCs w:val="0"/>
          <w:u w:val="single"/>
          <w:lang w:val="en-US" w:eastAsia="zh-CN"/>
        </w:rPr>
        <w:t xml:space="preserve">          </w:t>
      </w:r>
    </w:p>
    <w:p>
      <w:pPr>
        <w:pStyle w:val="3"/>
      </w:pPr>
    </w:p>
    <w:p>
      <w:pPr>
        <w:pStyle w:val="2"/>
        <w:keepNext w:val="0"/>
        <w:keepLines w:val="0"/>
        <w:pageBreakBefore w:val="0"/>
        <w:widowControl w:val="0"/>
        <w:tabs>
          <w:tab w:val="left" w:pos="1907"/>
          <w:tab w:val="left" w:pos="2871"/>
          <w:tab w:val="left" w:pos="3955"/>
          <w:tab w:val="left" w:pos="4437"/>
          <w:tab w:val="left" w:pos="5522"/>
          <w:tab w:val="left" w:pos="720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700" w:leftChars="100" w:right="687" w:hanging="480" w:hangingChars="200"/>
        <w:textAlignment w:val="auto"/>
        <w:rPr>
          <w:spacing w:val="-12"/>
        </w:rPr>
      </w:pPr>
      <w:r>
        <w:rPr>
          <w:rFonts w:hint="eastAsia"/>
          <w:lang w:eastAsia="zh-CN"/>
        </w:rPr>
        <w:t>单位名称</w:t>
      </w:r>
      <w:r>
        <w:t>：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</w:t>
      </w:r>
      <w:r>
        <w:rPr>
          <w:rFonts w:hint="eastAsia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pStyle w:val="3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955"/>
          <w:tab w:val="left" w:pos="80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220"/>
        <w:textAlignment w:val="auto"/>
        <w:rPr>
          <w:rFonts w:hint="eastAsia"/>
          <w:spacing w:val="3"/>
          <w:u w:val="single"/>
          <w:lang w:val="en-US" w:eastAsia="zh-CN"/>
        </w:rPr>
      </w:pPr>
      <w:r>
        <w:t>本人电话</w:t>
      </w:r>
      <w:r>
        <w:rPr>
          <w:spacing w:val="3"/>
        </w:rPr>
        <w:t>：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rFonts w:hint="eastAsia"/>
          <w:spacing w:val="3"/>
          <w:u w:val="single"/>
          <w:lang w:val="en-US" w:eastAsia="zh-CN"/>
        </w:rPr>
        <w:t xml:space="preserve">                  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5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6690"/>
        <w:gridCol w:w="13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17" w:type="dxa"/>
            <w:vAlign w:val="center"/>
          </w:tcPr>
          <w:p>
            <w:pPr>
              <w:pStyle w:val="9"/>
              <w:spacing w:line="291" w:lineRule="exact"/>
              <w:ind w:left="146" w:right="138"/>
              <w:jc w:val="center"/>
              <w:rPr>
                <w:rFonts w:hint="eastAsia"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序号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line="291" w:lineRule="exact"/>
              <w:jc w:val="center"/>
              <w:rPr>
                <w:rFonts w:hint="eastAsia"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内容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spacing w:line="291" w:lineRule="exact"/>
              <w:jc w:val="center"/>
              <w:rPr>
                <w:rFonts w:hint="eastAsia" w:ascii="黑体" w:eastAsia="黑体"/>
                <w:b/>
                <w:sz w:val="28"/>
                <w:szCs w:val="24"/>
              </w:rPr>
            </w:pPr>
            <w:r>
              <w:rPr>
                <w:rFonts w:hint="eastAsia" w:ascii="黑体" w:eastAsia="黑体"/>
                <w:b/>
                <w:sz w:val="28"/>
                <w:szCs w:val="24"/>
              </w:rPr>
              <w:t>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1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1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line="242" w:lineRule="auto"/>
              <w:ind w:left="108" w:leftChars="0" w:right="152" w:rightChars="0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普法告知：请您如实告知并确认以下流行病学史属实，如果因为隐瞒流行病学史而导致传染病传播风险，按照《中华人民共和国传染病防治法》和《突发公共卫生事件应急条例》规定，可能涉嫌违法，将承担相应法律责任。谢谢您的理解与配合！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tabs>
                <w:tab w:val="left" w:pos="362"/>
              </w:tabs>
              <w:spacing w:before="1" w:after="0" w:line="242" w:lineRule="auto"/>
              <w:ind w:left="108" w:right="94" w:firstLine="0"/>
              <w:jc w:val="left"/>
              <w:rPr>
                <w:sz w:val="28"/>
                <w:szCs w:val="24"/>
              </w:rPr>
            </w:pPr>
            <w:r>
              <w:rPr>
                <w:spacing w:val="39"/>
                <w:sz w:val="24"/>
                <w:szCs w:val="22"/>
              </w:rPr>
              <w:t>已告知</w:t>
            </w: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362"/>
              </w:tabs>
              <w:spacing w:before="1" w:after="0" w:line="242" w:lineRule="auto"/>
              <w:ind w:left="108" w:leftChars="0" w:right="94" w:rightChars="0"/>
              <w:jc w:val="left"/>
              <w:rPr>
                <w:sz w:val="28"/>
                <w:szCs w:val="24"/>
              </w:rPr>
            </w:pPr>
          </w:p>
          <w:p>
            <w:pPr>
              <w:pStyle w:val="9"/>
              <w:numPr>
                <w:ilvl w:val="0"/>
                <w:numId w:val="0"/>
              </w:numPr>
              <w:tabs>
                <w:tab w:val="left" w:pos="362"/>
              </w:tabs>
              <w:spacing w:before="1" w:after="0" w:line="242" w:lineRule="auto"/>
              <w:ind w:left="108" w:leftChars="0" w:right="94" w:rightChars="0"/>
              <w:jc w:val="left"/>
              <w:rPr>
                <w:sz w:val="28"/>
                <w:szCs w:val="24"/>
              </w:rPr>
            </w:pPr>
            <w:r>
              <w:rPr>
                <w:rFonts w:ascii="Wingdings" w:hAnsi="Wingdings" w:eastAsia="Wingdings"/>
                <w:spacing w:val="-15"/>
                <w:sz w:val="28"/>
                <w:szCs w:val="24"/>
              </w:rPr>
              <w:t></w:t>
            </w:r>
            <w:r>
              <w:rPr>
                <w:rFonts w:ascii="Times New Roman" w:hAnsi="Times New Roman" w:eastAsia="Times New Roman"/>
                <w:spacing w:val="-15"/>
                <w:sz w:val="28"/>
                <w:szCs w:val="24"/>
              </w:rPr>
              <w:t xml:space="preserve"> </w:t>
            </w:r>
            <w:r>
              <w:rPr>
                <w:sz w:val="24"/>
                <w:szCs w:val="22"/>
              </w:rPr>
              <w:t>未告知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2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ind w:left="108" w:leftChars="0" w:right="0" w:rightChars="0"/>
              <w:jc w:val="both"/>
              <w:rPr>
                <w:b/>
                <w:sz w:val="28"/>
                <w:szCs w:val="24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  <w:lang w:eastAsia="zh-CN"/>
              </w:rPr>
              <w:t>有境内有病例报告的地区、境外疫情严重国家或地区的</w:t>
            </w:r>
            <w:r>
              <w:rPr>
                <w:b/>
                <w:sz w:val="28"/>
                <w:szCs w:val="24"/>
              </w:rPr>
              <w:t>旅行史或居住史？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2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3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before="4" w:line="291" w:lineRule="exact"/>
              <w:ind w:left="108" w:leftChars="0" w:right="0" w:rightChars="0"/>
              <w:rPr>
                <w:rFonts w:hint="eastAsia" w:eastAsia="宋体"/>
                <w:b/>
                <w:sz w:val="28"/>
                <w:szCs w:val="24"/>
                <w:lang w:eastAsia="zh-CN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  <w:lang w:eastAsia="zh-CN"/>
              </w:rPr>
              <w:t>与新型冠状病毒感染者（核酸检测阳性者）有接触史？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3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4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spacing w:before="4" w:line="291" w:lineRule="exact"/>
              <w:ind w:left="108" w:leftChars="0" w:right="0" w:rightChars="0"/>
              <w:rPr>
                <w:rFonts w:hint="eastAsia" w:eastAsia="宋体"/>
                <w:b/>
                <w:sz w:val="28"/>
                <w:szCs w:val="24"/>
                <w:lang w:eastAsia="zh-CN"/>
              </w:rPr>
            </w:pPr>
            <w:r>
              <w:rPr>
                <w:sz w:val="28"/>
                <w:szCs w:val="24"/>
              </w:rPr>
              <w:t>请问您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b/>
                <w:sz w:val="28"/>
                <w:szCs w:val="24"/>
              </w:rPr>
              <w:t>是否</w:t>
            </w:r>
            <w:r>
              <w:rPr>
                <w:rFonts w:hint="eastAsia"/>
                <w:b/>
                <w:sz w:val="28"/>
                <w:szCs w:val="24"/>
                <w:lang w:eastAsia="zh-CN"/>
              </w:rPr>
              <w:t>曾接触过来自境内其他有病例报告的地区，或境外疫情严重国家或</w:t>
            </w:r>
            <w:bookmarkStart w:id="0" w:name="_GoBack"/>
            <w:bookmarkEnd w:id="0"/>
            <w:r>
              <w:rPr>
                <w:rFonts w:hint="eastAsia"/>
                <w:b/>
                <w:sz w:val="28"/>
                <w:szCs w:val="24"/>
                <w:lang w:eastAsia="zh-CN"/>
              </w:rPr>
              <w:t>地区的发热或有呼吸道症状的患者？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4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ascii="黑体"/>
                <w:b/>
                <w:sz w:val="28"/>
                <w:szCs w:val="24"/>
              </w:rPr>
            </w:pPr>
            <w:r>
              <w:rPr>
                <w:rFonts w:ascii="黑体"/>
                <w:b/>
                <w:w w:val="99"/>
                <w:sz w:val="28"/>
                <w:szCs w:val="24"/>
              </w:rPr>
              <w:t>5</w:t>
            </w:r>
          </w:p>
        </w:tc>
        <w:tc>
          <w:tcPr>
            <w:tcW w:w="6690" w:type="dxa"/>
            <w:vAlign w:val="center"/>
          </w:tcPr>
          <w:p>
            <w:pPr>
              <w:pStyle w:val="9"/>
              <w:ind w:left="108" w:leftChars="0" w:right="0" w:rightChars="0"/>
              <w:rPr>
                <w:rFonts w:hint="default"/>
                <w:b/>
                <w:sz w:val="28"/>
                <w:szCs w:val="24"/>
                <w:lang w:val="en-US"/>
              </w:rPr>
            </w:pPr>
            <w:r>
              <w:rPr>
                <w:rFonts w:hint="eastAsia"/>
                <w:sz w:val="28"/>
                <w:szCs w:val="24"/>
                <w:lang w:eastAsia="zh-CN"/>
              </w:rPr>
              <w:t>聚集性发病：</w:t>
            </w:r>
            <w:r>
              <w:rPr>
                <w:sz w:val="28"/>
                <w:szCs w:val="24"/>
              </w:rPr>
              <w:t>请问</w:t>
            </w:r>
            <w:r>
              <w:rPr>
                <w:rFonts w:hint="eastAsia"/>
                <w:sz w:val="28"/>
                <w:szCs w:val="24"/>
                <w:lang w:eastAsia="zh-CN"/>
              </w:rPr>
              <w:t>近</w:t>
            </w:r>
            <w:r>
              <w:rPr>
                <w:rFonts w:ascii="Calibri" w:eastAsia="Calibri"/>
                <w:sz w:val="28"/>
                <w:szCs w:val="24"/>
              </w:rPr>
              <w:t xml:space="preserve">14 </w:t>
            </w:r>
            <w:r>
              <w:rPr>
                <w:sz w:val="28"/>
                <w:szCs w:val="24"/>
              </w:rPr>
              <w:t>天内</w:t>
            </w:r>
            <w:r>
              <w:rPr>
                <w:rFonts w:hint="eastAsia"/>
                <w:sz w:val="28"/>
                <w:szCs w:val="24"/>
                <w:lang w:eastAsia="zh-CN"/>
              </w:rPr>
              <w:t>您所在小范围内（如家庭、办公室、学校班级、车间等场所）是否有</w:t>
            </w:r>
            <w:r>
              <w:rPr>
                <w:rFonts w:hint="eastAsia"/>
                <w:sz w:val="28"/>
                <w:szCs w:val="24"/>
                <w:lang w:val="en-US" w:eastAsia="zh-CN"/>
              </w:rPr>
              <w:t>2例及以上发热和/或呼吸道症状的病例？</w:t>
            </w:r>
          </w:p>
        </w:tc>
        <w:tc>
          <w:tcPr>
            <w:tcW w:w="1342" w:type="dxa"/>
            <w:vAlign w:val="center"/>
          </w:tcPr>
          <w:p>
            <w:pPr>
              <w:pStyle w:val="9"/>
              <w:numPr>
                <w:ilvl w:val="0"/>
                <w:numId w:val="5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323" w:right="0" w:hanging="216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是</w:t>
            </w:r>
            <w:r>
              <w:rPr>
                <w:sz w:val="28"/>
                <w:szCs w:val="24"/>
              </w:rPr>
              <w:tab/>
            </w:r>
            <w:r>
              <w:rPr>
                <w:rFonts w:ascii="Wingdings" w:hAnsi="Wingdings" w:eastAsia="Wingdings"/>
                <w:sz w:val="28"/>
                <w:szCs w:val="24"/>
              </w:rPr>
              <w:t></w:t>
            </w:r>
            <w:r>
              <w:rPr>
                <w:sz w:val="28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817" w:type="dxa"/>
            <w:vAlign w:val="center"/>
          </w:tcPr>
          <w:p>
            <w:pPr>
              <w:pStyle w:val="9"/>
              <w:ind w:left="8"/>
              <w:jc w:val="center"/>
              <w:rPr>
                <w:rFonts w:hint="eastAsia" w:ascii="黑体" w:eastAsia="宋体"/>
                <w:b/>
                <w:w w:val="99"/>
                <w:sz w:val="28"/>
                <w:szCs w:val="24"/>
                <w:lang w:val="en-US" w:eastAsia="zh-CN"/>
              </w:rPr>
            </w:pPr>
            <w:r>
              <w:rPr>
                <w:rFonts w:hint="eastAsia" w:ascii="黑体"/>
                <w:b/>
                <w:w w:val="99"/>
                <w:sz w:val="28"/>
                <w:szCs w:val="24"/>
                <w:lang w:val="en-US" w:eastAsia="zh-CN"/>
              </w:rPr>
              <w:t>当时</w:t>
            </w:r>
          </w:p>
          <w:p>
            <w:pPr>
              <w:pStyle w:val="9"/>
              <w:ind w:left="8"/>
              <w:jc w:val="center"/>
              <w:rPr>
                <w:rFonts w:hint="eastAsia" w:ascii="黑体" w:eastAsia="宋体"/>
                <w:b/>
                <w:w w:val="99"/>
                <w:sz w:val="28"/>
                <w:szCs w:val="24"/>
                <w:lang w:val="en-US" w:eastAsia="zh-CN"/>
              </w:rPr>
            </w:pPr>
            <w:r>
              <w:rPr>
                <w:rFonts w:hint="eastAsia" w:ascii="黑体"/>
                <w:b/>
                <w:w w:val="99"/>
                <w:sz w:val="28"/>
                <w:szCs w:val="24"/>
                <w:lang w:val="en-US" w:eastAsia="zh-CN"/>
              </w:rPr>
              <w:t>体温情况</w:t>
            </w:r>
          </w:p>
        </w:tc>
        <w:tc>
          <w:tcPr>
            <w:tcW w:w="8032" w:type="dxa"/>
            <w:gridSpan w:val="2"/>
            <w:vAlign w:val="center"/>
          </w:tcPr>
          <w:p>
            <w:pPr>
              <w:pStyle w:val="9"/>
              <w:numPr>
                <w:ilvl w:val="0"/>
                <w:numId w:val="0"/>
              </w:numPr>
              <w:tabs>
                <w:tab w:val="left" w:pos="324"/>
                <w:tab w:val="left" w:pos="801"/>
              </w:tabs>
              <w:spacing w:before="1" w:after="0" w:line="240" w:lineRule="auto"/>
              <w:ind w:left="107" w:leftChars="0" w:right="0" w:rightChars="0"/>
              <w:jc w:val="left"/>
              <w:rPr>
                <w:sz w:val="28"/>
                <w:szCs w:val="24"/>
              </w:rPr>
            </w:pPr>
          </w:p>
        </w:tc>
      </w:tr>
    </w:tbl>
    <w:p>
      <w:pPr>
        <w:pStyle w:val="2"/>
        <w:rPr>
          <w:rFonts w:ascii="PMingLiU"/>
          <w:b w:val="0"/>
          <w:sz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以上情况属实，</w:t>
      </w:r>
      <w:r>
        <w:rPr>
          <w:rFonts w:ascii="仿宋_GB2312" w:eastAsia="仿宋_GB2312"/>
          <w:sz w:val="32"/>
          <w:szCs w:val="32"/>
        </w:rPr>
        <w:t>如隐瞒病情或拒不配合，本人愿就此承担相应法律责任。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/>
        <w:textAlignment w:val="auto"/>
        <w:rPr>
          <w:rFonts w:hint="eastAsia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受检者</w:t>
      </w:r>
      <w:r>
        <w:rPr>
          <w:rFonts w:hint="eastAsia" w:ascii="仿宋_GB2312" w:eastAsia="仿宋_GB2312"/>
          <w:b/>
          <w:bCs/>
          <w:sz w:val="32"/>
          <w:szCs w:val="32"/>
        </w:rPr>
        <w:t xml:space="preserve">签字： </w:t>
      </w:r>
      <w:r>
        <w:rPr>
          <w:rFonts w:ascii="仿宋_GB2312" w:eastAsia="仿宋_GB2312"/>
          <w:sz w:val="32"/>
          <w:szCs w:val="32"/>
          <w:u w:val="single"/>
        </w:rPr>
        <w:t xml:space="preserve">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排查人员签字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0"/>
        <w:ind w:firstLine="1120" w:firstLineChars="350"/>
        <w:textAlignment w:val="auto"/>
        <w:rPr>
          <w:sz w:val="28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 xml:space="preserve">日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日</w:t>
      </w:r>
    </w:p>
    <w:sectPr>
      <w:type w:val="continuous"/>
      <w:pgSz w:w="11910" w:h="16840"/>
      <w:pgMar w:top="1540" w:right="1220" w:bottom="28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0"/>
      <w:numFmt w:val="bullet"/>
      <w:lvlText w:val=""/>
      <w:lvlJc w:val="left"/>
      <w:pPr>
        <w:ind w:left="108" w:hanging="254"/>
      </w:pPr>
      <w:rPr>
        <w:rFonts w:hint="default" w:ascii="Wingdings" w:hAnsi="Wingdings" w:eastAsia="Wingdings" w:cs="Wingdings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41" w:hanging="2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82" w:hanging="2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23" w:hanging="2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64" w:hanging="2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05" w:hanging="2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46" w:hanging="2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87" w:hanging="2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28" w:hanging="254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0"/>
      <w:numFmt w:val="bullet"/>
      <w:lvlText w:val=""/>
      <w:lvlJc w:val="left"/>
      <w:pPr>
        <w:ind w:left="323" w:hanging="215"/>
      </w:pPr>
      <w:rPr>
        <w:rFonts w:hint="default" w:ascii="Wingdings" w:hAnsi="Wingdings" w:eastAsia="Wingdings" w:cs="Wingdings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39" w:hanging="2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8" w:hanging="2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77" w:hanging="2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96" w:hanging="2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15" w:hanging="2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34" w:hanging="2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53" w:hanging="2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72" w:hanging="215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868B1"/>
    <w:rsid w:val="090B4190"/>
    <w:rsid w:val="0C510874"/>
    <w:rsid w:val="2BB720E2"/>
    <w:rsid w:val="2CCF1624"/>
    <w:rsid w:val="2E1F1A1C"/>
    <w:rsid w:val="2FA516CF"/>
    <w:rsid w:val="31C96C00"/>
    <w:rsid w:val="34BB29C4"/>
    <w:rsid w:val="4AFB1FA5"/>
    <w:rsid w:val="4B744332"/>
    <w:rsid w:val="56DA1705"/>
    <w:rsid w:val="61A755CF"/>
    <w:rsid w:val="61E90CCA"/>
    <w:rsid w:val="65EC6B98"/>
    <w:rsid w:val="77466A2D"/>
    <w:rsid w:val="79067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4">
    <w:name w:val="heading 1"/>
    <w:basedOn w:val="1"/>
    <w:next w:val="1"/>
    <w:qFormat/>
    <w:uiPriority w:val="1"/>
    <w:pPr>
      <w:ind w:left="152"/>
      <w:outlineLvl w:val="1"/>
    </w:pPr>
    <w:rPr>
      <w:rFonts w:ascii="黑体" w:hAnsi="黑体" w:eastAsia="黑体" w:cs="黑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微软雅黑" w:hAnsi="微软雅黑" w:eastAsia="微软雅黑" w:cs="微软雅黑"/>
      <w:b/>
      <w:bCs/>
      <w:sz w:val="24"/>
      <w:szCs w:val="24"/>
      <w:lang w:val="zh-CN" w:eastAsia="zh-CN" w:bidi="zh-CN"/>
    </w:rPr>
  </w:style>
  <w:style w:type="paragraph" w:styleId="3">
    <w:name w:val="index 8"/>
    <w:basedOn w:val="1"/>
    <w:next w:val="1"/>
    <w:qFormat/>
    <w:uiPriority w:val="0"/>
    <w:pPr>
      <w:widowControl w:val="0"/>
      <w:ind w:left="294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"/>
      <w:ind w:left="108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2020-02-17T06:11:00Z</dcterms:created>
  <dc:creator>user</dc:creator>
  <cp:lastModifiedBy>Administrator</cp:lastModifiedBy>
  <cp:lastPrinted>2020-03-16T03:49:00Z</cp:lastPrinted>
  <dcterms:modified xsi:type="dcterms:W3CDTF">2020-12-30T02:35:48Z</dcterms:modified>
  <dc:title>&lt;4D6963726F736F667420576F7264202D20B9D8D3DAD3A1B7A2A1B6D4A4BCECB7D6D5EFB2CEBFBCC1F7B3CCA1B7B5C838B8F6D4D9D4ECC1F7B3CCBACDA1B6C1F7D0D0B2A1D1A7CAB7B2CEBFBCCECAD5EFB1EDA1B7B5C4CDA8D6AA2E646F63&gt;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2020-02-17T00:00:00Z</vt:filetime>
  </property>
  <property fmtid="{D5CDD505-2E9C-101B-9397-08002B2CF9AE}" pid="5" name="KSOProductBuildVer">
    <vt:lpwstr>2052-11.1.0.10228</vt:lpwstr>
  </property>
</Properties>
</file>